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0A178">
      <w:pPr>
        <w:pStyle w:val="2"/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USER STORIES –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Event Planning System with Budget Tracking for Noreen Photography and Bridal Fashion</w:t>
      </w:r>
    </w:p>
    <w:p w14:paraId="43277729">
      <w:pP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3EC8C887">
      <w:pP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Members: </w:t>
      </w:r>
    </w:p>
    <w:p w14:paraId="56574DAE"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Anches, Laurenz Aizel S.</w:t>
      </w:r>
    </w:p>
    <w:p w14:paraId="3EFEB17E"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Bacsarsa, Christine Grace I.</w:t>
      </w:r>
    </w:p>
    <w:p w14:paraId="1A811B6A"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Doble, Xena P.</w:t>
      </w:r>
    </w:p>
    <w:p w14:paraId="473CE1AF"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Gamon, Richard Shane</w:t>
      </w:r>
    </w:p>
    <w:p w14:paraId="553DD5FD"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Mayordomo, Immari Lea</w:t>
      </w:r>
    </w:p>
    <w:p w14:paraId="17AD34B7"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Morcillos, Jesse Ray Z.</w:t>
      </w:r>
    </w:p>
    <w:p w14:paraId="489203C8"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</w:p>
    <w:p w14:paraId="5E67BA4E">
      <w:pPr>
        <w:pStyle w:val="3"/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ADMIN (Head Organizer)</w:t>
      </w:r>
    </w:p>
    <w:p w14:paraId="4E6BFD43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create and manage event records including titles, themes, and guest counts.</w:t>
      </w:r>
    </w:p>
    <w:p w14:paraId="185C5ED8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define and assign event packages with flexible inclusion options.</w:t>
      </w:r>
    </w:p>
    <w:p w14:paraId="0120AA51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upload and store file attachments for events.</w:t>
      </w:r>
    </w:p>
    <w:p w14:paraId="04445AB1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configure user access routes (client/organizer).</w:t>
      </w:r>
    </w:p>
    <w:p w14:paraId="4D977495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oversee the entire timeline and update event statuses.</w:t>
      </w:r>
    </w:p>
    <w:p w14:paraId="03350811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view and track event budgets including cost breakdowns from package selections.</w:t>
      </w:r>
    </w:p>
    <w:p w14:paraId="7DD4B717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simulate and test event records with real-life data sets.</w:t>
      </w:r>
    </w:p>
    <w:p w14:paraId="383DAF51">
      <w:pPr>
        <w:numPr>
          <w:ilvl w:val="0"/>
          <w:numId w:val="7"/>
        </w:numPr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Admin can now track and store payment reference numbers for auditing purposes.</w:t>
      </w:r>
    </w:p>
    <w:p w14:paraId="71B0A5B2">
      <w:pPr>
        <w:numPr>
          <w:numId w:val="0"/>
        </w:numPr>
        <w:spacing w:after="200"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6BC0D6E">
      <w:pPr>
        <w:pStyle w:val="3"/>
        <w:numPr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ORGANIZER</w:t>
      </w:r>
    </w:p>
    <w:p w14:paraId="02134FC3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Organizer can now access assigned event dashboards and view their timeline.</w:t>
      </w:r>
    </w:p>
    <w:p w14:paraId="00E40236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Organizer can now update checklist items such as food, venue, and design completion.</w:t>
      </w:r>
    </w:p>
    <w:p w14:paraId="5347A842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Organizer can now input progress updates and report real-time status to clients.</w:t>
      </w:r>
    </w:p>
    <w:p w14:paraId="3375CDCA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Organizer can now manage communications with assigned clients and vendors.</w:t>
      </w:r>
    </w:p>
    <w:p w14:paraId="05B893EB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Organizer can now handle updates related to venue and supplier confirmations.</w:t>
      </w:r>
    </w:p>
    <w:p w14:paraId="4832075D">
      <w:pPr>
        <w:numPr>
          <w:numId w:val="0"/>
        </w:numPr>
        <w:spacing w:after="200"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6E1C727">
      <w:pPr>
        <w:pStyle w:val="3"/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CLIENT</w:t>
      </w:r>
    </w:p>
    <w:p w14:paraId="632DD0A9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Client can now log in and submit initial event details using a guided multi-step form.</w:t>
      </w:r>
    </w:p>
    <w:p w14:paraId="7823F578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Client can now upload documents or inspiration files related to the event.</w:t>
      </w:r>
    </w:p>
    <w:p w14:paraId="4FA07CF4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Client can now view selected packages and their budget breakdown.</w:t>
      </w:r>
    </w:p>
    <w:p w14:paraId="40EA7ACE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Client can now view their dashboard for event status, deadlines, and assigned organizer.</w:t>
      </w:r>
    </w:p>
    <w:p w14:paraId="1091724C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Client can now track checklist progress such as food selection, venue booking, and styling updates.</w:t>
      </w:r>
    </w:p>
    <w:p w14:paraId="7A5B215A">
      <w:pPr>
        <w:numPr>
          <w:ilvl w:val="0"/>
          <w:numId w:val="7"/>
        </w:numPr>
        <w:tabs>
          <w:tab w:val="clear" w:pos="420"/>
        </w:tabs>
        <w:spacing w:line="360" w:lineRule="auto"/>
        <w:ind w:left="418" w:leftChars="0" w:hanging="418" w:firstLineChars="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Client can now make partial or full payments and view the transaction history.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30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9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6">
    <w:nsid w:val="0AE59F42"/>
    <w:multiLevelType w:val="singleLevel"/>
    <w:tmpl w:val="0AE59F4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18" w:leftChars="0" w:hanging="418" w:firstLineChars="0"/>
      </w:pPr>
      <w:rPr>
        <w:rFonts w:hint="default" w:ascii="Wingdings" w:hAnsi="Wingdings" w:cs="Wingdings"/>
        <w:sz w:val="1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521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ody Text"/>
    <w:basedOn w:val="1"/>
    <w:link w:val="144"/>
    <w:unhideWhenUsed/>
    <w:qFormat/>
    <w:uiPriority w:val="99"/>
    <w:pPr>
      <w:spacing w:after="120"/>
    </w:pPr>
  </w:style>
  <w:style w:type="paragraph" w:styleId="14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15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7">
    <w:name w:val="Emphasis"/>
    <w:basedOn w:val="11"/>
    <w:qFormat/>
    <w:uiPriority w:val="20"/>
    <w:rPr>
      <w:i/>
      <w:iCs/>
    </w:rPr>
  </w:style>
  <w:style w:type="paragraph" w:styleId="18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9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23">
    <w:name w:val="List Bullet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24">
    <w:name w:val="List Bullet 2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5">
    <w:name w:val="List Bullet 3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6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7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29">
    <w:name w:val="List Number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30">
    <w:name w:val="List Number 2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31">
    <w:name w:val="List Number 3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3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character" w:styleId="33">
    <w:name w:val="Strong"/>
    <w:basedOn w:val="11"/>
    <w:qFormat/>
    <w:uiPriority w:val="22"/>
    <w:rPr>
      <w:b/>
      <w:bCs/>
    </w:rPr>
  </w:style>
  <w:style w:type="paragraph" w:styleId="34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35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6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7">
    <w:name w:val="Light Shading"/>
    <w:basedOn w:val="1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1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1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1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1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1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1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1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1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1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1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1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1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1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1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1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1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9">
    <w:name w:val="Medium Lis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1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List 2 Accent 6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"/>
    <w:basedOn w:val="1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7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2 Accent 6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11"/>
    <w:link w:val="19"/>
    <w:uiPriority w:val="99"/>
  </w:style>
  <w:style w:type="character" w:customStyle="1" w:styleId="136">
    <w:name w:val="Footer Char"/>
    <w:basedOn w:val="11"/>
    <w:link w:val="18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1"/>
    <w:link w:val="36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1"/>
    <w:link w:val="3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1"/>
    <w:link w:val="13"/>
    <w:uiPriority w:val="99"/>
  </w:style>
  <w:style w:type="character" w:customStyle="1" w:styleId="145">
    <w:name w:val="Body Text 2 Char"/>
    <w:basedOn w:val="11"/>
    <w:link w:val="14"/>
    <w:uiPriority w:val="99"/>
  </w:style>
  <w:style w:type="character" w:customStyle="1" w:styleId="146">
    <w:name w:val="Body Text 3 Char"/>
    <w:basedOn w:val="11"/>
    <w:link w:val="15"/>
    <w:uiPriority w:val="99"/>
    <w:rPr>
      <w:sz w:val="16"/>
      <w:szCs w:val="16"/>
    </w:rPr>
  </w:style>
  <w:style w:type="character" w:customStyle="1" w:styleId="147">
    <w:name w:val="Macro Text Char"/>
    <w:basedOn w:val="11"/>
    <w:link w:val="3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1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1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1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Project Likha</cp:lastModifiedBy>
  <dcterms:modified xsi:type="dcterms:W3CDTF">2025-07-04T08:33:01Z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1A42826780D6411388EA3C7F5BA7E0ED_12</vt:lpwstr>
  </property>
</Properties>
</file>